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李希在山东调研时强调 深入落实新时代党的自我革命要求 进一步推动纪检监察工作高质量发展</w:t>
      </w:r>
    </w:p>
    <w:p>
      <w:r>
        <w:t>来源网站: 河南纪检监察 (河南)</w:t>
      </w:r>
    </w:p>
    <w:p>
      <w:r>
        <w:t>原始链接: https://www.hnsjw.gov.cn/sitesources/hnsjct/page_pc/tpk/articled08a53e1c9444fd2be2f22e145875eca.html</w:t>
      </w:r>
    </w:p>
    <w:p>
      <w:r>
        <w:t>发布时间: 未知</w:t>
      </w:r>
    </w:p>
    <w:p>
      <w:r>
        <w:t>作者: 未知</w:t>
      </w:r>
    </w:p>
    <w:p>
      <w:r>
        <w:t>匹配关键字: 反腐败</w:t>
      </w:r>
    </w:p>
    <w:p>
      <w:r>
        <w:t>爬取时间: 2025-10-30 15:07:10</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图片框</w:t>
      </w:r>
    </w:p>
    <w:p>
      <w:r>
        <w:t>李希在山东调研时强调 深入落实新时代党的自我革命要求 进一步推动纪检监察工作高质量发展</w:t>
      </w:r>
    </w:p>
    <w:p>
      <w:r>
        <w:t>2025-08-23 20:41 来源：</w:t>
        <w:br/>
        <w:t xml:space="preserve">         新华社</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w:t>
      </w:r>
    </w:p>
    <w:p>
      <w:r>
        <w:t>8月20日至22日，中共中央政治局常委、中央纪委书记李希到山东调研。这是8月20日，李希在沂南县孙祖镇东高庄村与干部群众交流，听取对正风肃纪反腐的意见建议。新华社记者 岳月伟 摄</w:t>
        <w:br/>
        <w:t>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w:t>
      </w:r>
    </w:p>
    <w:p>
      <w:r>
        <w:t>8月20日至22日，中共中央政治局常委、中央纪委书记李希到山东调研。这是8月22日，李希在济南主持召开座谈会。新华社记者 岳月伟 摄</w:t>
        <w:br/>
        <w:t>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w:t>
        <w:br/>
        <w:t>李希还瞻仰了华东革命烈士陵园，学习缅怀革命先烈的英雄事迹，要求纪检监察干部传承弘扬沂蒙精神，赓续红色基因、铸牢对党忠诚，在新征程上继续奋勇前进。</w:t>
      </w:r>
    </w:p>
    <w:p>
      <w:r>
        <w:t xml:space="preserve">责任编辑：  </w:t>
        <w:br/>
        <w:t xml:space="preserve">         侯春跃</w:t>
      </w:r>
    </w:p>
    <w:p>
      <w:r>
        <w:t>网站首页</w:t>
        <w:br/>
        <w:t>&gt;</w:t>
        <w:br/>
        <w:t>图片框</w:t>
      </w:r>
    </w:p>
    <w:p>
      <w:r>
        <w:t>李希在山东调研时强调 深入落实新时代党的自我革命要求 进一步推动纪检监察工作高质量发展</w:t>
      </w:r>
    </w:p>
    <w:p>
      <w:r>
        <w:t>2025-08-23 20:41 来源：</w:t>
        <w:br/>
        <w:t xml:space="preserve">         新华社</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w:t>
      </w:r>
    </w:p>
    <w:p>
      <w:r>
        <w:t>8月20日至22日，中共中央政治局常委、中央纪委书记李希到山东调研。这是8月20日，李希在沂南县孙祖镇东高庄村与干部群众交流，听取对正风肃纪反腐的意见建议。新华社记者 岳月伟 摄</w:t>
        <w:br/>
        <w:t>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w:t>
      </w:r>
    </w:p>
    <w:p>
      <w:r>
        <w:t>8月20日至22日，中共中央政治局常委、中央纪委书记李希到山东调研。这是8月22日，李希在济南主持召开座谈会。新华社记者 岳月伟 摄</w:t>
        <w:br/>
        <w:t>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w:t>
        <w:br/>
        <w:t>李希还瞻仰了华东革命烈士陵园，学习缅怀革命先烈的英雄事迹，要求纪检监察干部传承弘扬沂蒙精神，赓续红色基因、铸牢对党忠诚，在新征程上继续奋勇前进。</w:t>
      </w:r>
    </w:p>
    <w:p>
      <w:r>
        <w:t xml:space="preserve">责任编辑：  </w:t>
        <w:br/>
        <w:t xml:space="preserve">         侯春跃</w:t>
      </w:r>
    </w:p>
    <w:p>
      <w:r>
        <w:t>网站首页</w:t>
        <w:br/>
        <w:t>&gt;</w:t>
        <w:br/>
        <w:t>图片框</w:t>
      </w:r>
    </w:p>
    <w:p>
      <w:r>
        <w:t>李希在山东调研时强调 深入落实新时代党的自我革命要求 进一步推动纪检监察工作高质量发展</w:t>
      </w:r>
    </w:p>
    <w:p>
      <w:r>
        <w:t>2025-08-23 20:41 来源：</w:t>
        <w:br/>
        <w:t xml:space="preserve">         新华社</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w:t>
      </w:r>
    </w:p>
    <w:p>
      <w:r>
        <w:t>8月20日至22日，中共中央政治局常委、中央纪委书记李希到山东调研。这是8月20日，李希在沂南县孙祖镇东高庄村与干部群众交流，听取对正风肃纪反腐的意见建议。新华社记者 岳月伟 摄</w:t>
        <w:br/>
        <w:t>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w:t>
      </w:r>
    </w:p>
    <w:p>
      <w:r>
        <w:t>8月20日至22日，中共中央政治局常委、中央纪委书记李希到山东调研。这是8月22日，李希在济南主持召开座谈会。新华社记者 岳月伟 摄</w:t>
        <w:br/>
        <w:t>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w:t>
        <w:br/>
        <w:t>李希还瞻仰了华东革命烈士陵园，学习缅怀革命先烈的英雄事迹，要求纪检监察干部传承弘扬沂蒙精神，赓续红色基因、铸牢对党忠诚，在新征程上继续奋勇前进。</w:t>
      </w:r>
    </w:p>
    <w:p>
      <w:r>
        <w:t xml:space="preserve">责任编辑：  </w:t>
        <w:br/>
        <w:t xml:space="preserve">         侯春跃</w:t>
      </w:r>
    </w:p>
    <w:p>
      <w:r>
        <w:t>网站首页</w:t>
        <w:br/>
        <w:t>&gt;</w:t>
        <w:br/>
        <w:t>图片框</w:t>
      </w:r>
    </w:p>
    <w:p>
      <w:r>
        <w:t>李希在山东调研时强调 深入落实新时代党的自我革命要求 进一步推动纪检监察工作高质量发展</w:t>
      </w:r>
    </w:p>
    <w:p>
      <w:r>
        <w:t>2025-08-23 20:41 来源：</w:t>
        <w:br/>
        <w:t xml:space="preserve">         新华社</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w:t>
      </w:r>
    </w:p>
    <w:p>
      <w:r>
        <w:t>8月20日至22日，中共中央政治局常委、中央纪委书记李希到山东调研。这是8月20日，李希在沂南县孙祖镇东高庄村与干部群众交流，听取对正风肃纪反腐的意见建议。新华社记者 岳月伟 摄</w:t>
        <w:br/>
        <w:t>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w:t>
      </w:r>
    </w:p>
    <w:p>
      <w:r>
        <w:t>8月20日至22日，中共中央政治局常委、中央纪委书记李希到山东调研。这是8月22日，李希在济南主持召开座谈会。新华社记者 岳月伟 摄</w:t>
        <w:br/>
        <w:t>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w:t>
        <w:br/>
        <w:t>李希还瞻仰了华东革命烈士陵园，学习缅怀革命先烈的英雄事迹，要求纪检监察干部传承弘扬沂蒙精神，赓续红色基因、铸牢对党忠诚，在新征程上继续奋勇前进。</w:t>
      </w:r>
    </w:p>
    <w:p>
      <w:r>
        <w:t xml:space="preserve">责任编辑：  </w:t>
        <w:br/>
        <w:t xml:space="preserve">         侯春跃</w:t>
      </w:r>
    </w:p>
    <w:p>
      <w:r>
        <w:t>网站首页</w:t>
        <w:br/>
        <w:t>&gt;</w:t>
        <w:br/>
        <w:t>图片框</w:t>
      </w:r>
    </w:p>
    <w:p>
      <w:r>
        <w:t>网站首页</w:t>
        <w:br/>
        <w:t>&gt;</w:t>
        <w:br/>
        <w:t>图片框</w:t>
      </w:r>
    </w:p>
    <w:p>
      <w:r>
        <w:t>李希在山东调研时强调 深入落实新时代党的自我革命要求 进一步推动纪检监察工作高质量发展</w:t>
      </w:r>
    </w:p>
    <w:p>
      <w:r>
        <w:t>2025-08-23 20:41 来源：</w:t>
        <w:br/>
        <w:t xml:space="preserve">         新华社</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w:t>
      </w:r>
    </w:p>
    <w:p>
      <w:r>
        <w:t>8月20日至22日，中共中央政治局常委、中央纪委书记李希到山东调研。这是8月20日，李希在沂南县孙祖镇东高庄村与干部群众交流，听取对正风肃纪反腐的意见建议。新华社记者 岳月伟 摄</w:t>
        <w:br/>
        <w:t>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w:t>
      </w:r>
    </w:p>
    <w:p>
      <w:r>
        <w:t>8月20日至22日，中共中央政治局常委、中央纪委书记李希到山东调研。这是8月22日，李希在济南主持召开座谈会。新华社记者 岳月伟 摄</w:t>
        <w:br/>
        <w:t>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w:t>
        <w:br/>
        <w:t>李希还瞻仰了华东革命烈士陵园，学习缅怀革命先烈的英雄事迹，要求纪检监察干部传承弘扬沂蒙精神，赓续红色基因、铸牢对党忠诚，在新征程上继续奋勇前进。</w:t>
      </w:r>
    </w:p>
    <w:p>
      <w:r>
        <w:t xml:space="preserve">责任编辑：  </w:t>
        <w:br/>
        <w:t xml:space="preserve">         侯春跃</w:t>
      </w:r>
    </w:p>
    <w:p>
      <w:r>
        <w:t>李希在山东调研时强调 深入落实新时代党的自我革命要求 进一步推动纪检监察工作高质量发展</w:t>
      </w:r>
    </w:p>
    <w:p>
      <w:r>
        <w:t>2025-08-23 20:41 来源：</w:t>
        <w:br/>
        <w:t xml:space="preserve">         新华社</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w:t>
      </w:r>
    </w:p>
    <w:p>
      <w:r>
        <w:t>8月20日至22日，中共中央政治局常委、中央纪委书记李希到山东调研。这是8月20日，李希在沂南县孙祖镇东高庄村与干部群众交流，听取对正风肃纪反腐的意见建议。新华社记者 岳月伟 摄</w:t>
        <w:br/>
        <w:t>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w:t>
      </w:r>
    </w:p>
    <w:p>
      <w:r>
        <w:t>8月20日至22日，中共中央政治局常委、中央纪委书记李希到山东调研。这是8月22日，李希在济南主持召开座谈会。新华社记者 岳月伟 摄</w:t>
        <w:br/>
        <w:t>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w:t>
        <w:br/>
        <w:t>李希还瞻仰了华东革命烈士陵园，学习缅怀革命先烈的英雄事迹，要求纪检监察干部传承弘扬沂蒙精神，赓续红色基因、铸牢对党忠诚，在新征程上继续奋勇前进。</w:t>
      </w:r>
    </w:p>
    <w:p>
      <w:r>
        <w:t xml:space="preserve">责任编辑：  </w:t>
        <w:br/>
        <w:t xml:space="preserve">         侯春跃</w:t>
      </w:r>
    </w:p>
    <w:p>
      <w:r>
        <w:t>李希在山东调研时强调 深入落实新时代党的自我革命要求 进一步推动纪检监察工作高质量发展</w:t>
      </w:r>
    </w:p>
    <w:p>
      <w:r>
        <w:t>2025-08-23 20:41 来源：</w:t>
        <w:br/>
        <w:t xml:space="preserve">         新华社</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w:t>
      </w:r>
    </w:p>
    <w:p>
      <w:r>
        <w:t>8月20日至22日，中共中央政治局常委、中央纪委书记李希到山东调研。这是8月20日，李希在沂南县孙祖镇东高庄村与干部群众交流，听取对正风肃纪反腐的意见建议。新华社记者 岳月伟 摄</w:t>
        <w:br/>
        <w:t>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w:t>
      </w:r>
    </w:p>
    <w:p>
      <w:r>
        <w:t>8月20日至22日，中共中央政治局常委、中央纪委书记李希到山东调研。这是8月22日，李希在济南主持召开座谈会。新华社记者 岳月伟 摄</w:t>
        <w:br/>
        <w:t>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w:t>
        <w:br/>
        <w:t>李希还瞻仰了华东革命烈士陵园，学习缅怀革命先烈的英雄事迹，要求纪检监察干部传承弘扬沂蒙精神，赓续红色基因、铸牢对党忠诚，在新征程上继续奋勇前进。</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w:t>
      </w:r>
    </w:p>
    <w:p>
      <w:r>
        <w:t>8月20日至22日，中共中央政治局常委、中央纪委书记李希到山东调研。这是8月20日，李希在沂南县孙祖镇东高庄村与干部群众交流，听取对正风肃纪反腐的意见建议。新华社记者 岳月伟 摄</w:t>
      </w:r>
    </w:p>
    <w:p>
      <w:r>
        <w:t>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w:t>
      </w:r>
    </w:p>
    <w:p>
      <w:r>
        <w:t>8月20日至22日，中共中央政治局常委、中央纪委书记李希到山东调研。这是8月22日，李希在济南主持召开座谈会。新华社记者 岳月伟 摄</w:t>
      </w:r>
    </w:p>
    <w:p>
      <w:r>
        <w:t>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w:t>
      </w:r>
    </w:p>
    <w:p>
      <w:r>
        <w:t>李希还瞻仰了华东革命烈士陵园，学习缅怀革命先烈的英雄事迹，要求纪检监察干部传承弘扬沂蒙精神，赓续红色基因、铸牢对党忠诚，在新征程上继续奋勇前进。</w:t>
      </w:r>
    </w:p>
    <w:p>
      <w:r>
        <w:t xml:space="preserve">责任编辑：  </w:t>
        <w:br/>
        <w:t xml:space="preserve">         侯春跃</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